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7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食品质量与安全(联合办学)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食品221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0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柴茜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食品安全监督管理学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(041606—001)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于瑞莲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柴茜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食品安全监督管理学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(041606—001)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于瑞莲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药食兼用资源与产品开发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(041604—001)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杨念云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 泰州-J2-304  俞云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 泰州-J2-304  于瑞莲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食品微生物检验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(041605—001)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刘学湘/于瑞莲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药食兼用资源与产品开发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(041604—001)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杨念云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药食兼用资源与产品开发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(041604—001)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俞云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食品微生物检验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(041605—001)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刘学湘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食品微生物检验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(041605—001)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刘学湘/于瑞莲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药食兼用资源与产品开发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(041604—001)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杨念云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药食兼用资源与产品开发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(041604—001)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俞云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食品微生物检验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(041605—001)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刘学湘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